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4211A9" w:rsidRPr="004211A9" w:rsidRDefault="004211A9" w:rsidP="004211A9">
      <w:pPr>
        <w:rPr>
          <w:rFonts w:cs="Arial"/>
          <w:b/>
          <w:sz w:val="24"/>
          <w:szCs w:val="24"/>
        </w:rPr>
      </w:pPr>
      <w:r w:rsidRPr="004211A9">
        <w:rPr>
          <w:rFonts w:cs="Arial"/>
          <w:b/>
          <w:sz w:val="24"/>
          <w:szCs w:val="24"/>
        </w:rPr>
        <w:t>BLÖSCH</w:t>
      </w:r>
    </w:p>
    <w:p w:rsidR="004211A9" w:rsidRPr="004211A9" w:rsidRDefault="004211A9" w:rsidP="004211A9">
      <w:pPr>
        <w:rPr>
          <w:rFonts w:cs="Arial"/>
          <w:b/>
          <w:sz w:val="24"/>
          <w:szCs w:val="24"/>
        </w:rPr>
      </w:pPr>
      <w:r w:rsidRPr="004211A9">
        <w:rPr>
          <w:rFonts w:cs="Arial"/>
          <w:b/>
          <w:sz w:val="24"/>
          <w:szCs w:val="24"/>
        </w:rPr>
        <w:t xml:space="preserve">von Beat </w:t>
      </w:r>
      <w:proofErr w:type="spellStart"/>
      <w:r w:rsidRPr="004211A9">
        <w:rPr>
          <w:rFonts w:cs="Arial"/>
          <w:b/>
          <w:sz w:val="24"/>
          <w:szCs w:val="24"/>
        </w:rPr>
        <w:t>Sterchi</w:t>
      </w:r>
      <w:proofErr w:type="spellEnd"/>
      <w:r w:rsidRPr="004211A9">
        <w:rPr>
          <w:rFonts w:cs="Arial"/>
          <w:b/>
          <w:sz w:val="24"/>
          <w:szCs w:val="24"/>
        </w:rPr>
        <w:br/>
        <w:t>Bühnenfassung von Mike Müller</w:t>
      </w:r>
      <w:r w:rsidRPr="004211A9">
        <w:rPr>
          <w:rFonts w:cs="Arial"/>
          <w:b/>
          <w:sz w:val="24"/>
          <w:szCs w:val="24"/>
        </w:rPr>
        <w:br/>
        <w:t>REGIE: Rafael Sanchez</w:t>
      </w:r>
    </w:p>
    <w:p w:rsidR="004211A9" w:rsidRPr="004211A9" w:rsidRDefault="004211A9" w:rsidP="004211A9">
      <w:pPr>
        <w:rPr>
          <w:rFonts w:cs="Arial"/>
          <w:b/>
          <w:sz w:val="24"/>
          <w:szCs w:val="24"/>
        </w:rPr>
      </w:pPr>
      <w:r w:rsidRPr="004211A9">
        <w:rPr>
          <w:rFonts w:cs="Arial"/>
          <w:b/>
          <w:sz w:val="24"/>
          <w:szCs w:val="24"/>
        </w:rPr>
        <w:t>PFAUEN</w:t>
      </w:r>
      <w:r w:rsidRPr="004211A9">
        <w:rPr>
          <w:rFonts w:cs="Arial"/>
          <w:b/>
          <w:sz w:val="24"/>
          <w:szCs w:val="24"/>
        </w:rPr>
        <w:br/>
        <w:t>URAUFFÜHRUNG: 18.09.2025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392FDA" w:rsidRPr="00E57153" w:rsidRDefault="00C36CC6" w:rsidP="00C36CC6">
      <w:pPr>
        <w:rPr>
          <w:rFonts w:cs="Arial"/>
          <w:color w:val="000000" w:themeColor="text1"/>
          <w:sz w:val="20"/>
        </w:rPr>
      </w:pPr>
      <w:r w:rsidRPr="000B0EF1">
        <w:rPr>
          <w:rFonts w:cs="Arial"/>
          <w:b/>
          <w:color w:val="000000" w:themeColor="text1"/>
          <w:sz w:val="20"/>
        </w:rPr>
        <w:t xml:space="preserve">Mit: </w:t>
      </w:r>
      <w:proofErr w:type="spellStart"/>
      <w:r w:rsidR="00823CAB">
        <w:rPr>
          <w:rFonts w:cs="Arial"/>
          <w:color w:val="000000" w:themeColor="text1"/>
          <w:sz w:val="20"/>
        </w:rPr>
        <w:t>M</w:t>
      </w:r>
      <w:bookmarkStart w:id="0" w:name="_GoBack"/>
      <w:bookmarkEnd w:id="0"/>
      <w:r w:rsidR="004211A9" w:rsidRPr="004211A9">
        <w:rPr>
          <w:rFonts w:cs="Arial"/>
          <w:color w:val="000000" w:themeColor="text1"/>
          <w:sz w:val="20"/>
        </w:rPr>
        <w:t>ouataz</w:t>
      </w:r>
      <w:proofErr w:type="spellEnd"/>
      <w:r w:rsidR="004211A9"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="004211A9" w:rsidRPr="004211A9">
        <w:rPr>
          <w:rFonts w:cs="Arial"/>
          <w:color w:val="000000" w:themeColor="text1"/>
          <w:sz w:val="20"/>
        </w:rPr>
        <w:t>Alshaltouh</w:t>
      </w:r>
      <w:proofErr w:type="spellEnd"/>
      <w:r w:rsidR="004211A9" w:rsidRPr="004211A9">
        <w:rPr>
          <w:rFonts w:cs="Arial"/>
          <w:color w:val="000000" w:themeColor="text1"/>
          <w:sz w:val="20"/>
        </w:rPr>
        <w:t xml:space="preserve">, Matthias Neukirch, Karin Pfammatter, Florian Voigt, Mirjam Rast, Alexander </w:t>
      </w:r>
      <w:proofErr w:type="spellStart"/>
      <w:r w:rsidR="004211A9" w:rsidRPr="004211A9">
        <w:rPr>
          <w:rFonts w:cs="Arial"/>
          <w:color w:val="000000" w:themeColor="text1"/>
          <w:sz w:val="20"/>
        </w:rPr>
        <w:t>Angeletta</w:t>
      </w:r>
      <w:proofErr w:type="spellEnd"/>
    </w:p>
    <w:p w:rsidR="004211A9" w:rsidRDefault="004211A9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4211A9">
        <w:rPr>
          <w:rFonts w:cs="Arial"/>
          <w:color w:val="000000" w:themeColor="text1"/>
          <w:sz w:val="20"/>
        </w:rPr>
        <w:t>KRAFFTT ANGERER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8644DC" w:rsidP="00C36CC6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Bildlegende:</w:t>
      </w:r>
    </w:p>
    <w:p w:rsidR="004211A9" w:rsidRDefault="004211A9" w:rsidP="004211A9">
      <w:pPr>
        <w:rPr>
          <w:rFonts w:cs="Arial"/>
          <w:color w:val="000000" w:themeColor="text1"/>
          <w:sz w:val="20"/>
        </w:rPr>
      </w:pPr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1)</w:t>
      </w:r>
      <w:proofErr w:type="spellStart"/>
      <w:r w:rsidRPr="004211A9">
        <w:rPr>
          <w:rFonts w:cs="Arial"/>
          <w:color w:val="000000" w:themeColor="text1"/>
          <w:sz w:val="20"/>
        </w:rPr>
        <w:t>Mouataz</w:t>
      </w:r>
      <w:proofErr w:type="spellEnd"/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Alshaltouh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Matthias Neukirch, Karin Pfammatter, Florian Voigt, Mirjam Rast, Alexander </w:t>
      </w:r>
      <w:proofErr w:type="spellStart"/>
      <w:r w:rsidRPr="004211A9">
        <w:rPr>
          <w:rFonts w:cs="Arial"/>
          <w:color w:val="000000" w:themeColor="text1"/>
          <w:sz w:val="20"/>
        </w:rPr>
        <w:t>Angeletta</w:t>
      </w:r>
      <w:proofErr w:type="spellEnd"/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2</w:t>
      </w:r>
      <w:r w:rsidR="00611D53">
        <w:rPr>
          <w:rFonts w:cs="Arial"/>
          <w:color w:val="000000" w:themeColor="text1"/>
          <w:sz w:val="20"/>
        </w:rPr>
        <w:t>)</w:t>
      </w:r>
      <w:r w:rsidRPr="004211A9">
        <w:rPr>
          <w:rFonts w:cs="Arial"/>
          <w:color w:val="000000" w:themeColor="text1"/>
          <w:sz w:val="20"/>
        </w:rPr>
        <w:t xml:space="preserve"> Margot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Alexander </w:t>
      </w:r>
      <w:proofErr w:type="spellStart"/>
      <w:r w:rsidRPr="004211A9">
        <w:rPr>
          <w:rFonts w:cs="Arial"/>
          <w:color w:val="000000" w:themeColor="text1"/>
          <w:sz w:val="20"/>
        </w:rPr>
        <w:t>Angeletta</w:t>
      </w:r>
      <w:proofErr w:type="spellEnd"/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3)</w:t>
      </w:r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Mouataz</w:t>
      </w:r>
      <w:proofErr w:type="spellEnd"/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Alshaltouh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Alexander </w:t>
      </w:r>
      <w:proofErr w:type="spellStart"/>
      <w:r w:rsidRPr="004211A9">
        <w:rPr>
          <w:rFonts w:cs="Arial"/>
          <w:color w:val="000000" w:themeColor="text1"/>
          <w:sz w:val="20"/>
        </w:rPr>
        <w:t>Angeletta</w:t>
      </w:r>
      <w:proofErr w:type="spellEnd"/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4)</w:t>
      </w:r>
      <w:r w:rsidRPr="004211A9">
        <w:rPr>
          <w:rFonts w:cs="Arial"/>
          <w:color w:val="000000" w:themeColor="text1"/>
          <w:sz w:val="20"/>
        </w:rPr>
        <w:t xml:space="preserve"> Florian Voigt, Matthias Neukirch, Rahel Hubacher, </w:t>
      </w:r>
      <w:proofErr w:type="spellStart"/>
      <w:r w:rsidRPr="004211A9">
        <w:rPr>
          <w:rFonts w:cs="Arial"/>
          <w:color w:val="000000" w:themeColor="text1"/>
          <w:sz w:val="20"/>
        </w:rPr>
        <w:t>Matyas</w:t>
      </w:r>
      <w:proofErr w:type="spellEnd"/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5)</w:t>
      </w:r>
      <w:r w:rsidRPr="004211A9">
        <w:rPr>
          <w:rFonts w:cs="Arial"/>
          <w:color w:val="000000" w:themeColor="text1"/>
          <w:sz w:val="20"/>
        </w:rPr>
        <w:t xml:space="preserve"> Margot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  <w:r w:rsidRPr="004211A9">
        <w:rPr>
          <w:rFonts w:cs="Arial"/>
          <w:color w:val="000000" w:themeColor="text1"/>
          <w:sz w:val="20"/>
        </w:rPr>
        <w:t>, Karin Pfammatter, Rahel Hubacher, Matthias Neukirch, Mike Müller</w:t>
      </w:r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6)</w:t>
      </w:r>
      <w:r w:rsidRPr="004211A9">
        <w:rPr>
          <w:rFonts w:cs="Arial"/>
          <w:color w:val="000000" w:themeColor="text1"/>
          <w:sz w:val="20"/>
        </w:rPr>
        <w:t xml:space="preserve"> Alexander </w:t>
      </w:r>
      <w:proofErr w:type="spellStart"/>
      <w:r w:rsidRPr="004211A9">
        <w:rPr>
          <w:rFonts w:cs="Arial"/>
          <w:color w:val="000000" w:themeColor="text1"/>
          <w:sz w:val="20"/>
        </w:rPr>
        <w:t>Angeletta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Mirjam Rast, </w:t>
      </w:r>
      <w:proofErr w:type="spellStart"/>
      <w:r w:rsidRPr="004211A9">
        <w:rPr>
          <w:rFonts w:cs="Arial"/>
          <w:color w:val="000000" w:themeColor="text1"/>
          <w:sz w:val="20"/>
        </w:rPr>
        <w:t>Mouataz</w:t>
      </w:r>
      <w:proofErr w:type="spellEnd"/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Alshaltouh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Matthias Neukirch, Margot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  <w:r w:rsidRPr="004211A9">
        <w:rPr>
          <w:rFonts w:cs="Arial"/>
          <w:color w:val="000000" w:themeColor="text1"/>
          <w:sz w:val="20"/>
        </w:rPr>
        <w:t xml:space="preserve">, </w:t>
      </w:r>
      <w:proofErr w:type="spellStart"/>
      <w:r w:rsidRPr="004211A9">
        <w:rPr>
          <w:rFonts w:cs="Arial"/>
          <w:color w:val="000000" w:themeColor="text1"/>
          <w:sz w:val="20"/>
        </w:rPr>
        <w:t>Matyas</w:t>
      </w:r>
      <w:proofErr w:type="spellEnd"/>
      <w:r w:rsidRPr="004211A9">
        <w:rPr>
          <w:rFonts w:cs="Arial"/>
          <w:color w:val="000000" w:themeColor="text1"/>
          <w:sz w:val="20"/>
        </w:rPr>
        <w:t xml:space="preserve">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  <w:r w:rsidRPr="004211A9">
        <w:rPr>
          <w:rFonts w:cs="Arial"/>
          <w:color w:val="000000" w:themeColor="text1"/>
          <w:sz w:val="20"/>
        </w:rPr>
        <w:t>, Karin Pfammatter, Florian Voigt, Mike Müller</w:t>
      </w:r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7)</w:t>
      </w:r>
      <w:r w:rsidRPr="004211A9">
        <w:rPr>
          <w:rFonts w:cs="Arial"/>
          <w:color w:val="000000" w:themeColor="text1"/>
          <w:sz w:val="20"/>
        </w:rPr>
        <w:t xml:space="preserve"> Mirjam Rast, Margot </w:t>
      </w:r>
      <w:proofErr w:type="spellStart"/>
      <w:r w:rsidRPr="004211A9">
        <w:rPr>
          <w:rFonts w:cs="Arial"/>
          <w:color w:val="000000" w:themeColor="text1"/>
          <w:sz w:val="20"/>
        </w:rPr>
        <w:t>Gödrös</w:t>
      </w:r>
      <w:proofErr w:type="spellEnd"/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8)</w:t>
      </w:r>
      <w:r w:rsidRPr="004211A9">
        <w:rPr>
          <w:rFonts w:cs="Arial"/>
          <w:color w:val="000000" w:themeColor="text1"/>
          <w:sz w:val="20"/>
        </w:rPr>
        <w:t xml:space="preserve"> Florian Voigt, Mirjam Rast</w:t>
      </w:r>
    </w:p>
    <w:p w:rsidR="004211A9" w:rsidRPr="004211A9" w:rsidRDefault="004211A9" w:rsidP="004211A9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9)</w:t>
      </w:r>
      <w:r w:rsidRPr="004211A9">
        <w:rPr>
          <w:rFonts w:cs="Arial"/>
          <w:color w:val="000000" w:themeColor="text1"/>
          <w:sz w:val="20"/>
        </w:rPr>
        <w:t xml:space="preserve"> Karin Pfammatter, Mirjam Rast, Alexander </w:t>
      </w:r>
      <w:proofErr w:type="spellStart"/>
      <w:r w:rsidRPr="004211A9">
        <w:rPr>
          <w:rFonts w:cs="Arial"/>
          <w:color w:val="000000" w:themeColor="text1"/>
          <w:sz w:val="20"/>
        </w:rPr>
        <w:t>Angeletta</w:t>
      </w:r>
      <w:proofErr w:type="spellEnd"/>
      <w:r w:rsidRPr="004211A9">
        <w:rPr>
          <w:rFonts w:cs="Arial"/>
          <w:color w:val="000000" w:themeColor="text1"/>
          <w:sz w:val="20"/>
        </w:rPr>
        <w:t>, Michael Neuenschwander, Rahel Hubacher</w:t>
      </w:r>
    </w:p>
    <w:p w:rsidR="008644DC" w:rsidRPr="008644DC" w:rsidRDefault="008644DC" w:rsidP="00E57153">
      <w:pPr>
        <w:rPr>
          <w:rFonts w:cs="Arial"/>
          <w:color w:val="000000" w:themeColor="text1"/>
          <w:sz w:val="20"/>
        </w:rPr>
      </w:pPr>
    </w:p>
    <w:p w:rsidR="00026C98" w:rsidRPr="008644DC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:rsidR="004211A9" w:rsidRPr="004211A9" w:rsidRDefault="004211A9" w:rsidP="004211A9">
      <w:pPr>
        <w:spacing w:line="240" w:lineRule="auto"/>
        <w:textAlignment w:val="baseline"/>
        <w:rPr>
          <w:rFonts w:ascii="Helvetica" w:hAnsi="Helvetica" w:cs="Helvetica"/>
          <w:caps/>
          <w:color w:val="000000"/>
          <w:spacing w:val="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7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Rafael Sanchez</w:t>
        </w:r>
      </w:hyperlink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8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Simeon Meier</w:t>
        </w:r>
      </w:hyperlink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9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Ursula Leuenberger</w:t>
        </w:r>
      </w:hyperlink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Komposition &amp; Live-Musik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0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Cornelius </w:t>
        </w:r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Borgolte</w:t>
        </w:r>
        <w:proofErr w:type="spellEnd"/>
      </w:hyperlink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Licht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1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Frank Bittermann</w:t>
        </w:r>
      </w:hyperlink>
    </w:p>
    <w:p w:rsidR="004211A9" w:rsidRDefault="004211A9" w:rsidP="004211A9">
      <w:pPr>
        <w:textAlignment w:val="baseline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Dramaturgie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2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Rose Reiter</w:t>
        </w:r>
      </w:hyperlink>
    </w:p>
    <w:p w:rsidR="004211A9" w:rsidRPr="004211A9" w:rsidRDefault="004211A9" w:rsidP="004211A9">
      <w:pPr>
        <w:spacing w:line="240" w:lineRule="auto"/>
        <w:textAlignment w:val="baseline"/>
        <w:rPr>
          <w:rFonts w:ascii="Helvetica" w:hAnsi="Helvetica" w:cs="Helvetica"/>
          <w:caps/>
          <w:color w:val="000000"/>
          <w:spacing w:val="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Regieassistenz</w:t>
      </w:r>
      <w:r>
        <w:rPr>
          <w:rFonts w:ascii="Helvetica" w:hAnsi="Helvetica" w:cs="Helvetica"/>
          <w:caps/>
          <w:color w:val="000000"/>
          <w:spacing w:val="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Lea Oltmanns</w:t>
      </w:r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Bühnenbildassistenz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3" w:history="1">
        <w:proofErr w:type="spellStart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Malin</w:t>
        </w:r>
        <w:proofErr w:type="spellEnd"/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 Speicher</w:t>
        </w:r>
      </w:hyperlink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Lina Sofie Staudinger</w:t>
      </w:r>
    </w:p>
    <w:p w:rsid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4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Mirjam Ophüls</w:t>
        </w:r>
      </w:hyperlink>
      <w:r>
        <w:rPr>
          <w:rFonts w:ascii="Helvetica" w:hAnsi="Helvetica" w:cs="Helvetica"/>
          <w:color w:val="000000"/>
          <w:sz w:val="27"/>
          <w:szCs w:val="27"/>
        </w:rPr>
        <w:br/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Anna-Thea Jäger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aps/>
          <w:color w:val="000000"/>
          <w:sz w:val="27"/>
          <w:szCs w:val="27"/>
        </w:rPr>
        <w:t>Regiehospitanz</w:t>
      </w:r>
    </w:p>
    <w:p w:rsidR="004211A9" w:rsidRPr="004211A9" w:rsidRDefault="004211A9" w:rsidP="004211A9">
      <w:pPr>
        <w:textAlignment w:val="baseline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Annika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Röthlin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aps/>
          <w:color w:val="000000"/>
          <w:sz w:val="27"/>
          <w:szCs w:val="27"/>
        </w:rPr>
        <w:t>Bühnenbildhospitanz</w:t>
      </w:r>
    </w:p>
    <w:p w:rsidR="004211A9" w:rsidRDefault="004211A9" w:rsidP="004211A9">
      <w:pPr>
        <w:textAlignment w:val="baseline"/>
        <w:rPr>
          <w:rFonts w:ascii="Helvetica" w:hAnsi="Helvetica" w:cs="Helvetica"/>
          <w:color w:val="000000"/>
          <w:sz w:val="27"/>
          <w:szCs w:val="27"/>
        </w:rPr>
      </w:pP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Iulia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Visenescu</w:t>
      </w:r>
      <w:proofErr w:type="spellEnd"/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Finia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Sonderegger</w:t>
      </w:r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Inspizienz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Aleksandar Sascha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Dinevski</w:t>
      </w:r>
      <w:proofErr w:type="spellEnd"/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Soufflage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Rita von Horváth</w:t>
      </w:r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Jodelcoach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Johanna Schaub</w:t>
      </w:r>
    </w:p>
    <w:p w:rsidR="004211A9" w:rsidRPr="004211A9" w:rsidRDefault="004211A9" w:rsidP="004211A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5"/>
      <w:headerReference w:type="first" r:id="rId16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4211A9" w:rsidP="000C74C8">
    <w:pPr>
      <w:pStyle w:val="Kopfzeile"/>
    </w:pPr>
    <w:r>
      <w:rPr>
        <w:noProof/>
      </w:rPr>
      <w:drawing>
        <wp:inline distT="0" distB="0" distL="0" distR="0">
          <wp:extent cx="5386070" cy="899939"/>
          <wp:effectExtent l="0" t="0" r="5080" b="0"/>
          <wp:docPr id="2" name="Grafik 2" descr="C:\Users\Fenercioglu.K\AppData\Local\Microsoft\Windows\INetCache\Content.Word\SHZ_Logotype_RZ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Fenercioglu.K\AppData\Local\Microsoft\Windows\INetCache\Content.Word\SHZ_Logotype_RZ_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6070" cy="899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137150" cy="876962"/>
          <wp:effectExtent l="0" t="0" r="6350" b="0"/>
          <wp:docPr id="1" name="Grafik 1" descr="C:\Users\Fenercioglu.K\AppData\Local\Microsoft\Windows\INetCache\Content.Word\SHZ_Logotype_RZ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enercioglu.K\AppData\Local\Microsoft\Windows\INetCache\Content.Word\SHZ_Logotype_RZ_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1682" cy="891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B0EF1"/>
    <w:rsid w:val="000C042B"/>
    <w:rsid w:val="000C74C8"/>
    <w:rsid w:val="00112483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294FA1"/>
    <w:rsid w:val="00365057"/>
    <w:rsid w:val="00376117"/>
    <w:rsid w:val="00392FDA"/>
    <w:rsid w:val="004211A9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D5630"/>
    <w:rsid w:val="005F665C"/>
    <w:rsid w:val="006074CC"/>
    <w:rsid w:val="00611D53"/>
    <w:rsid w:val="00655F4C"/>
    <w:rsid w:val="006F37D5"/>
    <w:rsid w:val="00751E47"/>
    <w:rsid w:val="0078126D"/>
    <w:rsid w:val="007A0CB7"/>
    <w:rsid w:val="007C3AE8"/>
    <w:rsid w:val="007F5613"/>
    <w:rsid w:val="00801C1F"/>
    <w:rsid w:val="00823CAB"/>
    <w:rsid w:val="00831976"/>
    <w:rsid w:val="008644DC"/>
    <w:rsid w:val="00882C70"/>
    <w:rsid w:val="008924B5"/>
    <w:rsid w:val="009906A4"/>
    <w:rsid w:val="009B70A2"/>
    <w:rsid w:val="00A67A85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10C85"/>
    <w:rsid w:val="00D262C1"/>
    <w:rsid w:val="00D26F89"/>
    <w:rsid w:val="00D62118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D0CED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42EB7DF8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tabs>
        <w:tab w:val="clear" w:pos="709"/>
        <w:tab w:val="num" w:pos="360"/>
      </w:tabs>
      <w:spacing w:before="40"/>
      <w:ind w:left="0" w:firstLine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516299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0759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414336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9110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8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71146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7537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380030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8339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36565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90114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67880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2350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456788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4234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540301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3849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8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885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3707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501367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7979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408067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4367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2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0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71461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13366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158286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20191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131662">
          <w:marLeft w:val="0"/>
          <w:marRight w:val="0"/>
          <w:marTop w:val="0"/>
          <w:marBottom w:val="0"/>
          <w:divBdr>
            <w:top w:val="single" w:sz="4" w:space="0" w:color="000000"/>
            <w:left w:val="none" w:sz="0" w:space="15" w:color="auto"/>
            <w:bottom w:val="none" w:sz="0" w:space="0" w:color="auto"/>
            <w:right w:val="none" w:sz="0" w:space="15" w:color="auto"/>
          </w:divBdr>
          <w:divsChild>
            <w:div w:id="4123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38309721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2260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845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05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56554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009428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7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6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878334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1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673384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42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1940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9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24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2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6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53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77644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3238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5106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4978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643552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74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3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38733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153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47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85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519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8548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6937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4567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8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5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7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3381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7740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9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763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1546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02960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47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2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18795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08020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5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189158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99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49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9821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08197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49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23463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0791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56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7418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09920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5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134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5847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903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153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10347/simeon-meier?origin=34748" TargetMode="External"/><Relationship Id="rId13" Type="http://schemas.openxmlformats.org/officeDocument/2006/relationships/hyperlink" Target="https://www.schauspielhaus.ch/de/personen/31585/malin-speicher?origin=3474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13088/rafael-sanchez?origin=34748" TargetMode="External"/><Relationship Id="rId12" Type="http://schemas.openxmlformats.org/officeDocument/2006/relationships/hyperlink" Target="https://www.schauspielhaus.ch/de/personen/34829/rose-reiter?origin=3474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419/frank-bittermann?origin=3474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chauspielhaus.ch/de/personen/12453/cornelius-borgolte?origin=347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998/ursula-leuenberger?origin=34748" TargetMode="External"/><Relationship Id="rId14" Type="http://schemas.openxmlformats.org/officeDocument/2006/relationships/hyperlink" Target="https://www.schauspielhaus.ch/de/personen/32534/mirjam-ophuels?origin=3474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293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2025-09-18T08:34:00Z</dcterms:created>
  <dcterms:modified xsi:type="dcterms:W3CDTF">2025-09-18T08:34:00Z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