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1C5" w:rsidRPr="0030774C" w:rsidRDefault="00E161C5" w:rsidP="004F5B1A">
      <w:pPr>
        <w:rPr>
          <w:b/>
        </w:rPr>
      </w:pPr>
    </w:p>
    <w:p w:rsidR="00441CD0" w:rsidRDefault="00441CD0" w:rsidP="0030774C">
      <w:pPr>
        <w:rPr>
          <w:b/>
          <w:bCs/>
        </w:rPr>
      </w:pPr>
      <w:r>
        <w:rPr>
          <w:b/>
        </w:rPr>
        <w:t>Staubfrau</w:t>
      </w:r>
      <w:r w:rsidR="0030774C">
        <w:rPr>
          <w:b/>
        </w:rPr>
        <w:br/>
      </w:r>
      <w:r w:rsidRPr="00441CD0">
        <w:rPr>
          <w:b/>
          <w:bCs/>
        </w:rPr>
        <w:t xml:space="preserve">von Maria </w:t>
      </w:r>
      <w:proofErr w:type="spellStart"/>
      <w:r w:rsidRPr="00441CD0">
        <w:rPr>
          <w:b/>
          <w:bCs/>
        </w:rPr>
        <w:t>Milisavljević</w:t>
      </w:r>
      <w:proofErr w:type="spellEnd"/>
      <w:r w:rsidRPr="00441CD0">
        <w:rPr>
          <w:b/>
          <w:bCs/>
        </w:rPr>
        <w:br/>
        <w:t>Auftragswerk für das Schauspielhaus Zürich</w:t>
      </w:r>
      <w:r w:rsidRPr="00441CD0">
        <w:rPr>
          <w:b/>
          <w:bCs/>
        </w:rPr>
        <w:br/>
        <w:t>Regie: ANNA STIEPANI</w:t>
      </w:r>
    </w:p>
    <w:p w:rsidR="0030774C" w:rsidRDefault="0030774C" w:rsidP="0030774C">
      <w:pPr>
        <w:rPr>
          <w:b/>
        </w:rPr>
      </w:pPr>
      <w:r w:rsidRPr="0030774C">
        <w:rPr>
          <w:b/>
        </w:rPr>
        <w:t>Uraufführung: 1</w:t>
      </w:r>
      <w:r w:rsidR="00441CD0">
        <w:rPr>
          <w:b/>
        </w:rPr>
        <w:t>1</w:t>
      </w:r>
      <w:r w:rsidRPr="0030774C">
        <w:rPr>
          <w:b/>
        </w:rPr>
        <w:t xml:space="preserve">. </w:t>
      </w:r>
      <w:r w:rsidR="00441CD0">
        <w:rPr>
          <w:b/>
        </w:rPr>
        <w:t>Januar 2025 | Schiffbau-Box</w:t>
      </w:r>
      <w:r w:rsidR="00707150">
        <w:rPr>
          <w:b/>
        </w:rPr>
        <w:br/>
      </w:r>
    </w:p>
    <w:p w:rsidR="00BF294F" w:rsidRDefault="00BF294F" w:rsidP="0030774C">
      <w:pPr>
        <w:rPr>
          <w:b/>
        </w:rPr>
      </w:pPr>
    </w:p>
    <w:p w:rsidR="00BF294F" w:rsidRPr="00F172ED" w:rsidRDefault="00BF294F" w:rsidP="00BF294F">
      <w:pPr>
        <w:rPr>
          <w:b/>
        </w:rPr>
      </w:pPr>
      <w:r w:rsidRPr="00F172ED">
        <w:rPr>
          <w:b/>
        </w:rPr>
        <w:t>Mit:  </w:t>
      </w:r>
      <w:r w:rsidR="00441CD0" w:rsidRPr="00F172ED">
        <w:rPr>
          <w:b/>
        </w:rPr>
        <w:t>Nancy Mensah-</w:t>
      </w:r>
      <w:proofErr w:type="spellStart"/>
      <w:r w:rsidR="00441CD0" w:rsidRPr="00F172ED">
        <w:rPr>
          <w:b/>
        </w:rPr>
        <w:t>Offei</w:t>
      </w:r>
      <w:proofErr w:type="spellEnd"/>
      <w:r w:rsidR="00441CD0" w:rsidRPr="00F172ED">
        <w:rPr>
          <w:b/>
        </w:rPr>
        <w:t xml:space="preserve">, Lola </w:t>
      </w:r>
      <w:proofErr w:type="spellStart"/>
      <w:r w:rsidR="00441CD0" w:rsidRPr="00F172ED">
        <w:rPr>
          <w:b/>
        </w:rPr>
        <w:t>Dockhorn</w:t>
      </w:r>
      <w:proofErr w:type="spellEnd"/>
      <w:r w:rsidR="00441CD0" w:rsidRPr="00F172ED">
        <w:rPr>
          <w:b/>
        </w:rPr>
        <w:t xml:space="preserve">, Anita </w:t>
      </w:r>
      <w:proofErr w:type="spellStart"/>
      <w:r w:rsidR="00441CD0" w:rsidRPr="00F172ED">
        <w:rPr>
          <w:b/>
        </w:rPr>
        <w:t>Iselin</w:t>
      </w:r>
      <w:proofErr w:type="spellEnd"/>
      <w:r w:rsidR="00441CD0" w:rsidRPr="00F172ED">
        <w:rPr>
          <w:b/>
        </w:rPr>
        <w:t xml:space="preserve"> </w:t>
      </w:r>
      <w:proofErr w:type="spellStart"/>
      <w:r w:rsidR="00441CD0" w:rsidRPr="00F172ED">
        <w:rPr>
          <w:b/>
        </w:rPr>
        <w:t>Soubeyrand</w:t>
      </w:r>
      <w:proofErr w:type="spellEnd"/>
    </w:p>
    <w:p w:rsidR="00BF294F" w:rsidRPr="00F172ED" w:rsidRDefault="00BF294F" w:rsidP="0030774C">
      <w:pPr>
        <w:rPr>
          <w:b/>
        </w:rPr>
      </w:pPr>
    </w:p>
    <w:p w:rsidR="0030774C" w:rsidRPr="00F172ED" w:rsidRDefault="0030774C" w:rsidP="0030774C"/>
    <w:p w:rsidR="0030774C" w:rsidRDefault="00AA1C66" w:rsidP="0030774C">
      <w:r>
        <w:t>PRESSEFOTOS</w:t>
      </w:r>
    </w:p>
    <w:p w:rsidR="0030774C" w:rsidRDefault="0030774C" w:rsidP="0030774C"/>
    <w:p w:rsidR="0030774C" w:rsidRDefault="0030774C" w:rsidP="0030774C">
      <w:r>
        <w:t xml:space="preserve">© </w:t>
      </w:r>
      <w:r w:rsidR="00441CD0">
        <w:t>Sabina Bösch</w:t>
      </w:r>
      <w:r w:rsidR="0099550C">
        <w:t xml:space="preserve"> </w:t>
      </w:r>
      <w:r>
        <w:t>/ Schauspielhaus Zürich</w:t>
      </w:r>
      <w:bookmarkStart w:id="0" w:name="_GoBack"/>
      <w:bookmarkEnd w:id="0"/>
    </w:p>
    <w:p w:rsidR="0023792B" w:rsidRDefault="0023792B" w:rsidP="0030774C"/>
    <w:p w:rsidR="00F172ED" w:rsidRPr="00F172ED" w:rsidRDefault="00AA1C66" w:rsidP="00F172ED">
      <w:pPr>
        <w:rPr>
          <w:b/>
          <w:lang w:val="en-US"/>
        </w:rPr>
      </w:pPr>
      <w:proofErr w:type="gramStart"/>
      <w:r w:rsidRPr="00F172ED">
        <w:rPr>
          <w:lang w:val="en-US"/>
        </w:rPr>
        <w:t>1</w:t>
      </w:r>
      <w:proofErr w:type="gramEnd"/>
      <w:r w:rsidRPr="00F172ED">
        <w:rPr>
          <w:lang w:val="en-US"/>
        </w:rPr>
        <w:t xml:space="preserve"> – </w:t>
      </w:r>
      <w:r w:rsidR="00F172ED" w:rsidRPr="00F172ED">
        <w:rPr>
          <w:b/>
          <w:lang w:val="en-US"/>
        </w:rPr>
        <w:t xml:space="preserve">Anita Iselin </w:t>
      </w:r>
      <w:proofErr w:type="spellStart"/>
      <w:r w:rsidR="00F172ED" w:rsidRPr="00F172ED">
        <w:rPr>
          <w:b/>
          <w:lang w:val="en-US"/>
        </w:rPr>
        <w:t>Soubeyrand</w:t>
      </w:r>
      <w:proofErr w:type="spellEnd"/>
    </w:p>
    <w:p w:rsidR="00AA1C66" w:rsidRPr="00F172ED" w:rsidRDefault="00AA1C66" w:rsidP="0030774C">
      <w:pPr>
        <w:rPr>
          <w:lang w:val="en-US"/>
        </w:rPr>
      </w:pPr>
      <w:proofErr w:type="gramStart"/>
      <w:r w:rsidRPr="00F172ED">
        <w:rPr>
          <w:lang w:val="en-US"/>
        </w:rPr>
        <w:t>2</w:t>
      </w:r>
      <w:proofErr w:type="gramEnd"/>
      <w:r w:rsidR="0030774C" w:rsidRPr="00F172ED">
        <w:rPr>
          <w:lang w:val="en-US"/>
        </w:rPr>
        <w:t xml:space="preserve"> –</w:t>
      </w:r>
      <w:r w:rsidRPr="00F172ED">
        <w:rPr>
          <w:lang w:val="en-US"/>
        </w:rPr>
        <w:t xml:space="preserve"> </w:t>
      </w:r>
      <w:r w:rsidR="00F172ED" w:rsidRPr="00F172ED">
        <w:rPr>
          <w:b/>
          <w:lang w:val="en-US"/>
        </w:rPr>
        <w:t xml:space="preserve">Anita Iselin </w:t>
      </w:r>
      <w:proofErr w:type="spellStart"/>
      <w:r w:rsidR="00F172ED" w:rsidRPr="00F172ED">
        <w:rPr>
          <w:b/>
          <w:lang w:val="en-US"/>
        </w:rPr>
        <w:t>Soubeyrand</w:t>
      </w:r>
      <w:proofErr w:type="spellEnd"/>
      <w:r w:rsidR="00F172ED" w:rsidRPr="00F172ED">
        <w:rPr>
          <w:b/>
          <w:lang w:val="en-US"/>
        </w:rPr>
        <w:t>,</w:t>
      </w:r>
      <w:r w:rsidR="00F172ED">
        <w:rPr>
          <w:b/>
          <w:lang w:val="en-US"/>
        </w:rPr>
        <w:t xml:space="preserve"> </w:t>
      </w:r>
      <w:r w:rsidR="00F172ED" w:rsidRPr="00F172ED">
        <w:rPr>
          <w:b/>
          <w:lang w:val="en-US"/>
        </w:rPr>
        <w:t>Nancy Mensah-</w:t>
      </w:r>
      <w:proofErr w:type="spellStart"/>
      <w:r w:rsidR="00F172ED" w:rsidRPr="00F172ED">
        <w:rPr>
          <w:b/>
          <w:lang w:val="en-US"/>
        </w:rPr>
        <w:t>Offei</w:t>
      </w:r>
      <w:proofErr w:type="spellEnd"/>
      <w:r w:rsidR="00F172ED" w:rsidRPr="00F172ED">
        <w:rPr>
          <w:b/>
          <w:lang w:val="en-US"/>
        </w:rPr>
        <w:t>,</w:t>
      </w:r>
      <w:r w:rsidR="00F172ED">
        <w:rPr>
          <w:b/>
          <w:lang w:val="en-US"/>
        </w:rPr>
        <w:t xml:space="preserve"> </w:t>
      </w:r>
      <w:r w:rsidR="00F172ED" w:rsidRPr="00F172ED">
        <w:rPr>
          <w:b/>
          <w:lang w:val="en-US"/>
        </w:rPr>
        <w:t xml:space="preserve">Lola </w:t>
      </w:r>
      <w:proofErr w:type="spellStart"/>
      <w:r w:rsidR="00F172ED" w:rsidRPr="00F172ED">
        <w:rPr>
          <w:b/>
          <w:lang w:val="en-US"/>
        </w:rPr>
        <w:t>Dockhorn</w:t>
      </w:r>
      <w:proofErr w:type="spellEnd"/>
      <w:r w:rsidR="00F172ED" w:rsidRPr="00F172ED">
        <w:rPr>
          <w:b/>
          <w:lang w:val="en-US"/>
        </w:rPr>
        <w:t>,</w:t>
      </w:r>
    </w:p>
    <w:p w:rsidR="0030774C" w:rsidRPr="00023331" w:rsidRDefault="00AA1C66" w:rsidP="0030774C">
      <w:pPr>
        <w:rPr>
          <w:lang w:val="en-US"/>
        </w:rPr>
      </w:pPr>
      <w:r w:rsidRPr="00023331">
        <w:rPr>
          <w:lang w:val="en-US"/>
        </w:rPr>
        <w:t xml:space="preserve">3 – </w:t>
      </w:r>
      <w:r w:rsidR="00023331" w:rsidRPr="00023331">
        <w:rPr>
          <w:b/>
          <w:lang w:val="en-US"/>
        </w:rPr>
        <w:t>Nancy Mensah-</w:t>
      </w:r>
      <w:proofErr w:type="spellStart"/>
      <w:r w:rsidR="00023331" w:rsidRPr="00023331">
        <w:rPr>
          <w:b/>
          <w:lang w:val="en-US"/>
        </w:rPr>
        <w:t>Offei</w:t>
      </w:r>
      <w:proofErr w:type="spellEnd"/>
    </w:p>
    <w:p w:rsidR="00AA1C66" w:rsidRPr="00023331" w:rsidRDefault="00AA1C66" w:rsidP="0030774C">
      <w:pPr>
        <w:rPr>
          <w:lang w:val="en-US"/>
        </w:rPr>
      </w:pPr>
      <w:r w:rsidRPr="00023331">
        <w:rPr>
          <w:lang w:val="en-US"/>
        </w:rPr>
        <w:t xml:space="preserve">4 – </w:t>
      </w:r>
      <w:r w:rsidR="00023331" w:rsidRPr="00023331">
        <w:rPr>
          <w:b/>
          <w:lang w:val="en-US"/>
        </w:rPr>
        <w:t xml:space="preserve">Lola </w:t>
      </w:r>
      <w:proofErr w:type="spellStart"/>
      <w:r w:rsidR="00023331" w:rsidRPr="00023331">
        <w:rPr>
          <w:b/>
          <w:lang w:val="en-US"/>
        </w:rPr>
        <w:t>Dockhorn</w:t>
      </w:r>
      <w:proofErr w:type="spellEnd"/>
    </w:p>
    <w:p w:rsidR="00AA1C66" w:rsidRPr="00023331" w:rsidRDefault="00AA1C66" w:rsidP="0030774C">
      <w:pPr>
        <w:rPr>
          <w:lang w:val="en-US"/>
        </w:rPr>
      </w:pPr>
      <w:r w:rsidRPr="00023331">
        <w:rPr>
          <w:lang w:val="en-US"/>
        </w:rPr>
        <w:t xml:space="preserve">5 – </w:t>
      </w:r>
      <w:r w:rsidR="00023331" w:rsidRPr="00023331">
        <w:rPr>
          <w:b/>
          <w:lang w:val="en-US"/>
        </w:rPr>
        <w:t xml:space="preserve">Lola </w:t>
      </w:r>
      <w:proofErr w:type="spellStart"/>
      <w:r w:rsidR="00023331" w:rsidRPr="00023331">
        <w:rPr>
          <w:b/>
          <w:lang w:val="en-US"/>
        </w:rPr>
        <w:t>Dockhorn</w:t>
      </w:r>
      <w:proofErr w:type="spellEnd"/>
      <w:r w:rsidR="00023331">
        <w:rPr>
          <w:b/>
          <w:lang w:val="en-US"/>
        </w:rPr>
        <w:t xml:space="preserve">, </w:t>
      </w:r>
      <w:r w:rsidR="00023331" w:rsidRPr="00F172ED">
        <w:rPr>
          <w:b/>
          <w:lang w:val="en-US"/>
        </w:rPr>
        <w:t>Nancy Mensah-</w:t>
      </w:r>
      <w:proofErr w:type="spellStart"/>
      <w:r w:rsidR="00023331" w:rsidRPr="00F172ED">
        <w:rPr>
          <w:b/>
          <w:lang w:val="en-US"/>
        </w:rPr>
        <w:t>Offei</w:t>
      </w:r>
      <w:proofErr w:type="spellEnd"/>
      <w:r w:rsidR="00023331">
        <w:rPr>
          <w:b/>
          <w:lang w:val="en-US"/>
        </w:rPr>
        <w:t xml:space="preserve">, </w:t>
      </w:r>
      <w:r w:rsidR="00023331" w:rsidRPr="00F172ED">
        <w:rPr>
          <w:b/>
          <w:lang w:val="en-US"/>
        </w:rPr>
        <w:t xml:space="preserve">Anita Iselin </w:t>
      </w:r>
      <w:proofErr w:type="spellStart"/>
      <w:r w:rsidR="00023331" w:rsidRPr="00F172ED">
        <w:rPr>
          <w:b/>
          <w:lang w:val="en-US"/>
        </w:rPr>
        <w:t>Soubeyrand</w:t>
      </w:r>
      <w:proofErr w:type="spellEnd"/>
    </w:p>
    <w:p w:rsidR="0099550C" w:rsidRPr="00023331" w:rsidRDefault="00AA1C66" w:rsidP="0030774C">
      <w:pPr>
        <w:rPr>
          <w:lang w:val="en-US"/>
        </w:rPr>
      </w:pPr>
      <w:proofErr w:type="gramStart"/>
      <w:r w:rsidRPr="00023331">
        <w:rPr>
          <w:lang w:val="en-US"/>
        </w:rPr>
        <w:t>6</w:t>
      </w:r>
      <w:proofErr w:type="gramEnd"/>
      <w:r w:rsidRPr="00023331">
        <w:rPr>
          <w:lang w:val="en-US"/>
        </w:rPr>
        <w:t xml:space="preserve"> –</w:t>
      </w:r>
      <w:r w:rsidR="00023331" w:rsidRPr="00023331">
        <w:rPr>
          <w:b/>
          <w:lang w:val="en-US"/>
        </w:rPr>
        <w:t xml:space="preserve"> </w:t>
      </w:r>
      <w:r w:rsidR="00023331" w:rsidRPr="00F172ED">
        <w:rPr>
          <w:b/>
          <w:lang w:val="en-US"/>
        </w:rPr>
        <w:t xml:space="preserve">Anita Iselin </w:t>
      </w:r>
      <w:proofErr w:type="spellStart"/>
      <w:r w:rsidR="00023331" w:rsidRPr="00F172ED">
        <w:rPr>
          <w:b/>
          <w:lang w:val="en-US"/>
        </w:rPr>
        <w:t>Soubeyrand</w:t>
      </w:r>
      <w:proofErr w:type="spellEnd"/>
      <w:r w:rsidR="00023331">
        <w:rPr>
          <w:b/>
          <w:lang w:val="en-US"/>
        </w:rPr>
        <w:t xml:space="preserve">, </w:t>
      </w:r>
      <w:r w:rsidR="00023331" w:rsidRPr="00023331">
        <w:rPr>
          <w:b/>
          <w:lang w:val="en-US"/>
        </w:rPr>
        <w:t xml:space="preserve">Lola </w:t>
      </w:r>
      <w:proofErr w:type="spellStart"/>
      <w:r w:rsidR="00023331" w:rsidRPr="00023331">
        <w:rPr>
          <w:b/>
          <w:lang w:val="en-US"/>
        </w:rPr>
        <w:t>Dockhorn</w:t>
      </w:r>
      <w:proofErr w:type="spellEnd"/>
      <w:r w:rsidR="00023331">
        <w:rPr>
          <w:b/>
          <w:lang w:val="en-US"/>
        </w:rPr>
        <w:t xml:space="preserve">, </w:t>
      </w:r>
      <w:r w:rsidR="00023331" w:rsidRPr="00F172ED">
        <w:rPr>
          <w:b/>
          <w:lang w:val="en-US"/>
        </w:rPr>
        <w:t>Nancy Mensah-</w:t>
      </w:r>
      <w:proofErr w:type="spellStart"/>
      <w:r w:rsidR="00023331" w:rsidRPr="00F172ED">
        <w:rPr>
          <w:b/>
          <w:lang w:val="en-US"/>
        </w:rPr>
        <w:t>Offei</w:t>
      </w:r>
      <w:proofErr w:type="spellEnd"/>
      <w:r w:rsidR="00023331">
        <w:rPr>
          <w:b/>
          <w:lang w:val="en-US"/>
        </w:rPr>
        <w:t>,</w:t>
      </w:r>
    </w:p>
    <w:p w:rsidR="0030774C" w:rsidRPr="00023331" w:rsidRDefault="0030774C" w:rsidP="004F5B1A">
      <w:pPr>
        <w:rPr>
          <w:b/>
          <w:bCs/>
          <w:lang w:val="en-US"/>
        </w:rPr>
      </w:pPr>
    </w:p>
    <w:p w:rsidR="0099550C" w:rsidRPr="00023331" w:rsidRDefault="0099550C" w:rsidP="004F5B1A">
      <w:pPr>
        <w:rPr>
          <w:b/>
          <w:bCs/>
          <w:lang w:val="en-US"/>
        </w:rPr>
      </w:pPr>
    </w:p>
    <w:p w:rsidR="00441CD0" w:rsidRPr="00441CD0" w:rsidRDefault="00441CD0" w:rsidP="00441CD0">
      <w:pPr>
        <w:rPr>
          <w:b/>
          <w:bCs/>
        </w:rPr>
      </w:pPr>
      <w:r w:rsidRPr="00441CD0">
        <w:rPr>
          <w:b/>
          <w:bCs/>
        </w:rPr>
        <w:t>Inszenierung</w:t>
      </w:r>
      <w:r>
        <w:rPr>
          <w:b/>
          <w:bCs/>
        </w:rPr>
        <w:t xml:space="preserve"> </w:t>
      </w:r>
      <w:hyperlink r:id="rId7" w:history="1">
        <w:r w:rsidRPr="00441CD0">
          <w:rPr>
            <w:rStyle w:val="Hyperlink"/>
            <w:b/>
            <w:bCs/>
          </w:rPr>
          <w:t>Anna </w:t>
        </w:r>
        <w:proofErr w:type="spellStart"/>
        <w:r w:rsidRPr="00441CD0">
          <w:rPr>
            <w:rStyle w:val="Hyperlink"/>
            <w:b/>
            <w:bCs/>
          </w:rPr>
          <w:t>Stiepani</w:t>
        </w:r>
        <w:proofErr w:type="spellEnd"/>
      </w:hyperlink>
    </w:p>
    <w:p w:rsidR="00441CD0" w:rsidRPr="00441CD0" w:rsidRDefault="00441CD0" w:rsidP="00441CD0">
      <w:pPr>
        <w:rPr>
          <w:b/>
          <w:bCs/>
        </w:rPr>
      </w:pPr>
      <w:r w:rsidRPr="00441CD0">
        <w:rPr>
          <w:b/>
          <w:bCs/>
        </w:rPr>
        <w:t>Text</w:t>
      </w:r>
      <w:r>
        <w:rPr>
          <w:b/>
          <w:bCs/>
        </w:rPr>
        <w:t xml:space="preserve"> </w:t>
      </w:r>
      <w:hyperlink r:id="rId8" w:history="1">
        <w:r w:rsidRPr="00441CD0">
          <w:rPr>
            <w:rStyle w:val="Hyperlink"/>
            <w:b/>
            <w:bCs/>
          </w:rPr>
          <w:t>Maria </w:t>
        </w:r>
        <w:proofErr w:type="spellStart"/>
        <w:r w:rsidRPr="00441CD0">
          <w:rPr>
            <w:rStyle w:val="Hyperlink"/>
            <w:b/>
            <w:bCs/>
          </w:rPr>
          <w:t>Milisavljević</w:t>
        </w:r>
        <w:proofErr w:type="spellEnd"/>
      </w:hyperlink>
    </w:p>
    <w:p w:rsidR="00441CD0" w:rsidRPr="00441CD0" w:rsidRDefault="00441CD0" w:rsidP="00441CD0">
      <w:pPr>
        <w:rPr>
          <w:b/>
          <w:bCs/>
        </w:rPr>
      </w:pPr>
      <w:r w:rsidRPr="00441CD0">
        <w:rPr>
          <w:b/>
          <w:bCs/>
        </w:rPr>
        <w:t>Bühnen- und Kostümbild</w:t>
      </w:r>
      <w:r>
        <w:rPr>
          <w:b/>
          <w:bCs/>
        </w:rPr>
        <w:t xml:space="preserve"> </w:t>
      </w:r>
      <w:hyperlink r:id="rId9" w:history="1">
        <w:proofErr w:type="spellStart"/>
        <w:r w:rsidRPr="00441CD0">
          <w:rPr>
            <w:rStyle w:val="Hyperlink"/>
            <w:b/>
            <w:bCs/>
          </w:rPr>
          <w:t>Thurid</w:t>
        </w:r>
        <w:proofErr w:type="spellEnd"/>
        <w:r w:rsidRPr="00441CD0">
          <w:rPr>
            <w:rStyle w:val="Hyperlink"/>
            <w:b/>
            <w:bCs/>
          </w:rPr>
          <w:t> Peine</w:t>
        </w:r>
      </w:hyperlink>
    </w:p>
    <w:p w:rsidR="00441CD0" w:rsidRPr="00441CD0" w:rsidRDefault="00441CD0" w:rsidP="00441CD0">
      <w:pPr>
        <w:rPr>
          <w:b/>
          <w:bCs/>
        </w:rPr>
      </w:pPr>
      <w:r w:rsidRPr="00441CD0">
        <w:rPr>
          <w:b/>
          <w:bCs/>
        </w:rPr>
        <w:t>Licht</w:t>
      </w:r>
      <w:r>
        <w:rPr>
          <w:b/>
          <w:bCs/>
        </w:rPr>
        <w:t xml:space="preserve"> </w:t>
      </w:r>
      <w:hyperlink r:id="rId10" w:history="1">
        <w:proofErr w:type="spellStart"/>
        <w:r w:rsidRPr="00441CD0">
          <w:rPr>
            <w:rStyle w:val="Hyperlink"/>
            <w:b/>
            <w:bCs/>
          </w:rPr>
          <w:t>Rasmus</w:t>
        </w:r>
        <w:proofErr w:type="spellEnd"/>
        <w:r w:rsidRPr="00441CD0">
          <w:rPr>
            <w:rStyle w:val="Hyperlink"/>
            <w:b/>
            <w:bCs/>
          </w:rPr>
          <w:t> Stahel</w:t>
        </w:r>
      </w:hyperlink>
    </w:p>
    <w:p w:rsidR="00441CD0" w:rsidRPr="00441CD0" w:rsidRDefault="00441CD0" w:rsidP="00441CD0">
      <w:pPr>
        <w:rPr>
          <w:b/>
          <w:bCs/>
        </w:rPr>
      </w:pPr>
      <w:r w:rsidRPr="00441CD0">
        <w:rPr>
          <w:b/>
          <w:bCs/>
        </w:rPr>
        <w:t>Dramaturgie</w:t>
      </w:r>
      <w:r>
        <w:rPr>
          <w:b/>
          <w:bCs/>
        </w:rPr>
        <w:t xml:space="preserve"> </w:t>
      </w:r>
      <w:r w:rsidRPr="00441CD0">
        <w:rPr>
          <w:b/>
          <w:bCs/>
        </w:rPr>
        <w:t>Elio Martin Romo</w:t>
      </w:r>
    </w:p>
    <w:p w:rsidR="00441CD0" w:rsidRPr="00441CD0" w:rsidRDefault="00441CD0" w:rsidP="00441CD0">
      <w:pPr>
        <w:rPr>
          <w:b/>
          <w:bCs/>
        </w:rPr>
      </w:pPr>
      <w:r w:rsidRPr="00441CD0">
        <w:rPr>
          <w:b/>
          <w:bCs/>
        </w:rPr>
        <w:t>Regieassistenz</w:t>
      </w:r>
      <w:r>
        <w:rPr>
          <w:b/>
          <w:bCs/>
        </w:rPr>
        <w:t xml:space="preserve"> </w:t>
      </w:r>
      <w:proofErr w:type="gramStart"/>
      <w:r w:rsidRPr="00441CD0">
        <w:rPr>
          <w:b/>
          <w:bCs/>
        </w:rPr>
        <w:t>Philipp  Stevens</w:t>
      </w:r>
      <w:proofErr w:type="gramEnd"/>
    </w:p>
    <w:p w:rsidR="00441CD0" w:rsidRPr="00441CD0" w:rsidRDefault="00441CD0" w:rsidP="00441CD0">
      <w:pPr>
        <w:rPr>
          <w:b/>
          <w:bCs/>
        </w:rPr>
      </w:pPr>
      <w:r w:rsidRPr="00441CD0">
        <w:rPr>
          <w:b/>
          <w:bCs/>
        </w:rPr>
        <w:t>Bühnen- und Kostümbildassistenz</w:t>
      </w:r>
      <w:r>
        <w:rPr>
          <w:b/>
          <w:bCs/>
        </w:rPr>
        <w:t xml:space="preserve"> </w:t>
      </w:r>
      <w:hyperlink r:id="rId11" w:history="1">
        <w:r w:rsidRPr="00441CD0">
          <w:rPr>
            <w:rStyle w:val="Hyperlink"/>
            <w:b/>
            <w:bCs/>
          </w:rPr>
          <w:t>Greta Wilhelm</w:t>
        </w:r>
      </w:hyperlink>
    </w:p>
    <w:p w:rsidR="0099550C" w:rsidRPr="0099550C" w:rsidRDefault="0099550C" w:rsidP="004F5B1A">
      <w:pPr>
        <w:rPr>
          <w:b/>
          <w:bCs/>
        </w:rPr>
      </w:pPr>
    </w:p>
    <w:sectPr w:rsidR="0099550C" w:rsidRPr="0099550C" w:rsidSect="00D262C1">
      <w:headerReference w:type="default" r:id="rId12"/>
      <w:headerReference w:type="first" r:id="rId13"/>
      <w:pgSz w:w="11906" w:h="16838" w:code="9"/>
      <w:pgMar w:top="2155" w:right="1712" w:bottom="851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3DB" w:rsidRDefault="004F73DB" w:rsidP="00C36F5B">
      <w:r>
        <w:separator/>
      </w:r>
    </w:p>
  </w:endnote>
  <w:endnote w:type="continuationSeparator" w:id="0">
    <w:p w:rsidR="004F73DB" w:rsidRDefault="004F73DB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3DB" w:rsidRDefault="004F73DB" w:rsidP="00C36F5B">
      <w:r>
        <w:separator/>
      </w:r>
    </w:p>
  </w:footnote>
  <w:footnote w:type="continuationSeparator" w:id="0">
    <w:p w:rsidR="004F73DB" w:rsidRDefault="004F73DB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9264" behindDoc="0" locked="1" layoutInCell="1" allowOverlap="1" wp14:anchorId="6B65B006" wp14:editId="3B3EB1FE">
          <wp:simplePos x="0" y="0"/>
          <wp:positionH relativeFrom="page">
            <wp:posOffset>2095500</wp:posOffset>
          </wp:positionH>
          <wp:positionV relativeFrom="page">
            <wp:posOffset>226695</wp:posOffset>
          </wp:positionV>
          <wp:extent cx="3422520" cy="360720"/>
          <wp:effectExtent l="0" t="0" r="0" b="1270"/>
          <wp:wrapNone/>
          <wp:docPr id="576105730" name="logo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105730" name="logo_rgb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2520" cy="36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 w:rsidP="000C74C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0" locked="1" layoutInCell="1" allowOverlap="1" wp14:anchorId="6CEF2FEC" wp14:editId="671F6A52">
          <wp:simplePos x="0" y="0"/>
          <wp:positionH relativeFrom="page">
            <wp:posOffset>2061210</wp:posOffset>
          </wp:positionH>
          <wp:positionV relativeFrom="page">
            <wp:posOffset>255905</wp:posOffset>
          </wp:positionV>
          <wp:extent cx="3497760" cy="981000"/>
          <wp:effectExtent l="0" t="0" r="7620" b="0"/>
          <wp:wrapNone/>
          <wp:docPr id="1871300838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300838" name="logo_rgb_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7760" cy="9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34AE2C7E"/>
    <w:multiLevelType w:val="multilevel"/>
    <w:tmpl w:val="6B5AC13A"/>
    <w:numStyleLink w:val="AufzhlungListe"/>
  </w:abstractNum>
  <w:abstractNum w:abstractNumId="4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74C"/>
    <w:rsid w:val="00023331"/>
    <w:rsid w:val="00024C94"/>
    <w:rsid w:val="0005631B"/>
    <w:rsid w:val="000C042B"/>
    <w:rsid w:val="000C74C8"/>
    <w:rsid w:val="0014700E"/>
    <w:rsid w:val="001549D8"/>
    <w:rsid w:val="00156078"/>
    <w:rsid w:val="001B37BA"/>
    <w:rsid w:val="00236EF0"/>
    <w:rsid w:val="0023792B"/>
    <w:rsid w:val="00244CD5"/>
    <w:rsid w:val="00266038"/>
    <w:rsid w:val="00301B4D"/>
    <w:rsid w:val="0030774C"/>
    <w:rsid w:val="00376117"/>
    <w:rsid w:val="00424482"/>
    <w:rsid w:val="0042534E"/>
    <w:rsid w:val="00441CD0"/>
    <w:rsid w:val="004444CE"/>
    <w:rsid w:val="004944C8"/>
    <w:rsid w:val="004F5B1A"/>
    <w:rsid w:val="004F5F41"/>
    <w:rsid w:val="004F73DB"/>
    <w:rsid w:val="005237E9"/>
    <w:rsid w:val="00546E9D"/>
    <w:rsid w:val="005F665C"/>
    <w:rsid w:val="006074CC"/>
    <w:rsid w:val="00707150"/>
    <w:rsid w:val="0078126D"/>
    <w:rsid w:val="007A0CB7"/>
    <w:rsid w:val="007C3AE8"/>
    <w:rsid w:val="007F5613"/>
    <w:rsid w:val="00801C1F"/>
    <w:rsid w:val="00882C70"/>
    <w:rsid w:val="009906A4"/>
    <w:rsid w:val="0099550C"/>
    <w:rsid w:val="009B70A2"/>
    <w:rsid w:val="00A8268B"/>
    <w:rsid w:val="00A8687B"/>
    <w:rsid w:val="00AA1C66"/>
    <w:rsid w:val="00B237C7"/>
    <w:rsid w:val="00B71D23"/>
    <w:rsid w:val="00B82C1A"/>
    <w:rsid w:val="00BD01E7"/>
    <w:rsid w:val="00BF294F"/>
    <w:rsid w:val="00C27D0B"/>
    <w:rsid w:val="00C36F5B"/>
    <w:rsid w:val="00C6392F"/>
    <w:rsid w:val="00D262C1"/>
    <w:rsid w:val="00D26F89"/>
    <w:rsid w:val="00D72024"/>
    <w:rsid w:val="00DC0E1D"/>
    <w:rsid w:val="00E161C5"/>
    <w:rsid w:val="00E34A54"/>
    <w:rsid w:val="00E6715D"/>
    <w:rsid w:val="00E97CA8"/>
    <w:rsid w:val="00F172ED"/>
    <w:rsid w:val="00F34CF6"/>
    <w:rsid w:val="00F743E1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4:docId w14:val="4316105F"/>
  <w15:chartTrackingRefBased/>
  <w15:docId w15:val="{0AEBFB68-4CBF-4819-B3DD-5C5FFC90B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0774C"/>
    <w:pPr>
      <w:spacing w:after="120" w:line="276" w:lineRule="auto"/>
    </w:pPr>
    <w:rPr>
      <w:rFonts w:ascii="Arial" w:hAnsi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 w:after="0" w:line="23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 w:after="0" w:line="23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 w:after="0" w:line="238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 w:after="0" w:line="238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 w:after="0" w:line="238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1"/>
      <w:szCs w:val="21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 w:after="0" w:line="238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1"/>
      <w:szCs w:val="21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 w:after="0" w:line="238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1"/>
      <w:szCs w:val="21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 w:after="0" w:line="238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 w:after="0" w:line="238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  <w:spacing w:after="0" w:line="238" w:lineRule="auto"/>
    </w:pPr>
    <w:rPr>
      <w:rFonts w:asciiTheme="minorHAnsi" w:hAnsiTheme="minorHAnsi"/>
      <w:sz w:val="21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  <w:spacing w:after="0" w:line="238" w:lineRule="auto"/>
    </w:pPr>
    <w:rPr>
      <w:rFonts w:asciiTheme="minorHAnsi" w:hAnsiTheme="minorHAnsi"/>
      <w:sz w:val="21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  <w:spacing w:after="0" w:line="238" w:lineRule="auto"/>
    </w:pPr>
    <w:rPr>
      <w:rFonts w:asciiTheme="minorHAnsi" w:hAnsiTheme="minorHAnsi"/>
      <w:sz w:val="21"/>
      <w:szCs w:val="21"/>
    </w:r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character" w:styleId="Hyperlink">
    <w:name w:val="Hyperlink"/>
    <w:basedOn w:val="Absatz-Standardschriftart"/>
    <w:uiPriority w:val="99"/>
    <w:unhideWhenUsed/>
    <w:rsid w:val="00BF29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6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16386075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93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7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40254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8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04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662181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25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30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99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302216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44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55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53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514726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26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46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31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083849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5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9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567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53507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56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1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84182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1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9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89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55892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8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1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63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858396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23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62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949399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9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69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48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7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200107647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25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89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69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192034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2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49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562297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1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6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73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174961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3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7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42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485926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07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7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225907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01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6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52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994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4773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21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25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5861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28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52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404640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82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3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9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090170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9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18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8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960832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76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96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3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3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4124080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2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58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85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14503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5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39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378461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1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50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84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694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87244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90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2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74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817820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15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1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147188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35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401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842869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39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74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66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4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3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06988139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7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7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19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311693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6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3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13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200686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2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9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35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63363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34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0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79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272959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38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988339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41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684317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58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7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68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auspielhaus.ch/de/personen/31771/maria-milisavljevi?origin=30688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www.schauspielhaus.ch/de/personen/30689/anna-stiepani?origin=30688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chauspielhaus.ch/de/personen/31857/greta-wilhelm?origin=30688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schauspielhaus.ch/de/personen/7867/rasmus-stahel?origin=306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hauspielhaus.ch/de/personen/32649/thurid-peine?origin=30688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0%20-%20Spielzeit%202024-2025\Briefschaften\A4%20Vorlage%20+%20Briefbogen\SHZ_2425_A4-Vorlage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SHZ_2425_A4-Vorlage.dotm</Template>
  <TotalTime>0</TotalTime>
  <Pages>1</Pages>
  <Words>93</Words>
  <Characters>634</Characters>
  <Application>Microsoft Office Word</Application>
  <DocSecurity>0</DocSecurity>
  <Lines>30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Männel Luisa</dc:creator>
  <cp:keywords/>
  <dc:description/>
  <cp:lastModifiedBy>Fenercioglu Kaye</cp:lastModifiedBy>
  <cp:revision>4</cp:revision>
  <cp:lastPrinted>2024-06-24T13:56:00Z</cp:lastPrinted>
  <dcterms:created xsi:type="dcterms:W3CDTF">2025-01-10T17:53:00Z</dcterms:created>
  <dcterms:modified xsi:type="dcterms:W3CDTF">2025-01-10T17:58:00Z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14e4825858aecf128b6a65ba6ab71fa39351b0d2992ae97263c78e75ea91fe0e</vt:lpwstr>
  </property>
</Properties>
</file>