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E771D9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DOKTOR SPIELREIN</w:t>
      </w:r>
    </w:p>
    <w:p w:rsidR="00C36CC6" w:rsidRPr="00E57153" w:rsidRDefault="00596BE5" w:rsidP="00C36CC6">
      <w:pPr>
        <w:shd w:val="clear" w:color="auto" w:fill="FFFFFF"/>
        <w:rPr>
          <w:rFonts w:cs="Arial"/>
          <w:b/>
          <w:sz w:val="20"/>
        </w:rPr>
      </w:pPr>
      <w:r w:rsidRPr="00596BE5">
        <w:rPr>
          <w:rFonts w:cs="Arial"/>
          <w:b/>
          <w:bCs/>
          <w:sz w:val="20"/>
        </w:rPr>
        <w:t>VR-Inszenierung von RAUM+ZEIT (ALTHOFF/KITTSTEIN/MIKESKA)</w:t>
      </w: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 xml:space="preserve">Premiere am </w:t>
      </w:r>
      <w:r w:rsidR="00596BE5">
        <w:rPr>
          <w:rFonts w:cs="Arial"/>
          <w:b/>
          <w:sz w:val="20"/>
        </w:rPr>
        <w:t>23</w:t>
      </w:r>
      <w:r w:rsidRPr="00E57153">
        <w:rPr>
          <w:rFonts w:cs="Arial"/>
          <w:b/>
          <w:sz w:val="20"/>
        </w:rPr>
        <w:t xml:space="preserve">. Oktober 2024 | </w:t>
      </w:r>
      <w:r w:rsidR="00596BE5">
        <w:rPr>
          <w:rFonts w:cs="Arial"/>
          <w:b/>
          <w:sz w:val="20"/>
        </w:rPr>
        <w:t>Schiffbau-</w:t>
      </w:r>
      <w:proofErr w:type="spellStart"/>
      <w:r w:rsidR="00596BE5">
        <w:rPr>
          <w:rFonts w:cs="Arial"/>
          <w:b/>
          <w:sz w:val="20"/>
        </w:rPr>
        <w:t>Matchbox</w:t>
      </w:r>
      <w:proofErr w:type="spellEnd"/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E57153" w:rsidRDefault="00C36CC6" w:rsidP="002F5474">
      <w:pPr>
        <w:rPr>
          <w:rFonts w:cs="Arial"/>
          <w:b/>
          <w:bCs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 xml:space="preserve">Mit: </w:t>
      </w:r>
      <w:proofErr w:type="spellStart"/>
      <w:r w:rsidR="002F5474">
        <w:rPr>
          <w:rFonts w:cs="Arial"/>
          <w:b/>
          <w:color w:val="000000" w:themeColor="text1"/>
          <w:sz w:val="20"/>
        </w:rPr>
        <w:t>Tabita</w:t>
      </w:r>
      <w:proofErr w:type="spellEnd"/>
      <w:r w:rsidR="002F5474">
        <w:rPr>
          <w:rFonts w:cs="Arial"/>
          <w:b/>
          <w:color w:val="000000" w:themeColor="text1"/>
          <w:sz w:val="20"/>
        </w:rPr>
        <w:t xml:space="preserve"> Johannes, Julia Jentsch, Maximilian Reichert, in der VR: Celeste Michaelis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2F5474">
        <w:rPr>
          <w:rFonts w:cs="Arial"/>
          <w:color w:val="000000" w:themeColor="text1"/>
          <w:sz w:val="20"/>
        </w:rPr>
        <w:t>Matthias Horn</w:t>
      </w:r>
      <w:r w:rsidRPr="00E57153">
        <w:rPr>
          <w:rFonts w:cs="Arial"/>
          <w:color w:val="000000" w:themeColor="text1"/>
          <w:sz w:val="20"/>
        </w:rPr>
        <w:t xml:space="preserve"> / Schauspielhaus Zürich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AE0AEB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proofErr w:type="spellStart"/>
      <w:r>
        <w:rPr>
          <w:rFonts w:cs="Arial"/>
          <w:color w:val="000000" w:themeColor="text1"/>
          <w:sz w:val="20"/>
        </w:rPr>
        <w:t>Tabita</w:t>
      </w:r>
      <w:proofErr w:type="spellEnd"/>
      <w:r>
        <w:rPr>
          <w:rFonts w:cs="Arial"/>
          <w:color w:val="000000" w:themeColor="text1"/>
          <w:sz w:val="20"/>
        </w:rPr>
        <w:t xml:space="preserve"> Johannes</w:t>
      </w:r>
    </w:p>
    <w:p w:rsidR="00AE0AEB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Maximilian Reichert</w:t>
      </w:r>
    </w:p>
    <w:p w:rsidR="00AE0AEB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Julia Jentsch</w:t>
      </w:r>
    </w:p>
    <w:p w:rsidR="00AE0AEB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Maximilian Reichert, </w:t>
      </w:r>
      <w:proofErr w:type="spellStart"/>
      <w:r>
        <w:rPr>
          <w:rFonts w:cs="Arial"/>
          <w:color w:val="000000" w:themeColor="text1"/>
          <w:sz w:val="20"/>
        </w:rPr>
        <w:t>Tabita</w:t>
      </w:r>
      <w:proofErr w:type="spellEnd"/>
      <w:r>
        <w:rPr>
          <w:rFonts w:cs="Arial"/>
          <w:color w:val="000000" w:themeColor="text1"/>
          <w:sz w:val="20"/>
        </w:rPr>
        <w:t xml:space="preserve"> Johannes, Julia Jentsch</w:t>
      </w:r>
    </w:p>
    <w:p w:rsidR="00AE0AEB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Maximilian Reichert, </w:t>
      </w:r>
      <w:proofErr w:type="spellStart"/>
      <w:r>
        <w:rPr>
          <w:rFonts w:cs="Arial"/>
          <w:color w:val="000000" w:themeColor="text1"/>
          <w:sz w:val="20"/>
        </w:rPr>
        <w:t>Tabita</w:t>
      </w:r>
      <w:proofErr w:type="spellEnd"/>
      <w:r>
        <w:rPr>
          <w:rFonts w:cs="Arial"/>
          <w:color w:val="000000" w:themeColor="text1"/>
          <w:sz w:val="20"/>
        </w:rPr>
        <w:t xml:space="preserve"> Johannes, Julia Jentsch</w:t>
      </w:r>
    </w:p>
    <w:p w:rsidR="00C36CC6" w:rsidRPr="00E57153" w:rsidRDefault="00AE0A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proofErr w:type="spellStart"/>
      <w:r>
        <w:rPr>
          <w:rFonts w:cs="Arial"/>
          <w:color w:val="000000" w:themeColor="text1"/>
          <w:sz w:val="20"/>
        </w:rPr>
        <w:t>Tabita</w:t>
      </w:r>
      <w:proofErr w:type="spellEnd"/>
      <w:r>
        <w:rPr>
          <w:rFonts w:cs="Arial"/>
          <w:color w:val="000000" w:themeColor="text1"/>
          <w:sz w:val="20"/>
        </w:rPr>
        <w:t xml:space="preserve"> Johannes, Julia Jentsch</w:t>
      </w:r>
      <w:bookmarkStart w:id="0" w:name="_GoBack"/>
      <w:bookmarkEnd w:id="0"/>
      <w:r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VR-Guides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proofErr w:type="spellStart"/>
      <w:r w:rsidRPr="002F5474">
        <w:rPr>
          <w:rFonts w:cs="Arial"/>
          <w:b/>
          <w:bCs/>
          <w:sz w:val="20"/>
        </w:rPr>
        <w:t>Jorė</w:t>
      </w:r>
      <w:proofErr w:type="spellEnd"/>
      <w:r w:rsidRPr="002F5474">
        <w:rPr>
          <w:rFonts w:cs="Arial"/>
          <w:b/>
          <w:bCs/>
          <w:sz w:val="20"/>
        </w:rPr>
        <w:t> </w:t>
      </w:r>
      <w:proofErr w:type="spellStart"/>
      <w:r w:rsidRPr="002F5474">
        <w:rPr>
          <w:rFonts w:cs="Arial"/>
          <w:b/>
          <w:bCs/>
          <w:sz w:val="20"/>
        </w:rPr>
        <w:t>Gritėnaitė</w:t>
      </w:r>
      <w:proofErr w:type="spellEnd"/>
      <w:r w:rsidRPr="002F5474">
        <w:rPr>
          <w:rFonts w:cs="Arial"/>
          <w:b/>
          <w:bCs/>
          <w:sz w:val="20"/>
        </w:rPr>
        <w:br/>
        <w:t>Manuela </w:t>
      </w:r>
      <w:proofErr w:type="spellStart"/>
      <w:r w:rsidRPr="002F5474">
        <w:rPr>
          <w:rFonts w:cs="Arial"/>
          <w:b/>
          <w:bCs/>
          <w:sz w:val="20"/>
        </w:rPr>
        <w:t>Hollenweger</w:t>
      </w:r>
      <w:proofErr w:type="spellEnd"/>
      <w:r w:rsidRPr="002F5474">
        <w:rPr>
          <w:rFonts w:cs="Arial"/>
          <w:b/>
          <w:bCs/>
          <w:sz w:val="20"/>
        </w:rPr>
        <w:br/>
      </w:r>
      <w:proofErr w:type="spellStart"/>
      <w:r w:rsidRPr="002F5474">
        <w:rPr>
          <w:rFonts w:cs="Arial"/>
          <w:b/>
          <w:bCs/>
          <w:sz w:val="20"/>
        </w:rPr>
        <w:t>Lu</w:t>
      </w:r>
      <w:proofErr w:type="spellEnd"/>
      <w:r w:rsidRPr="002F5474">
        <w:rPr>
          <w:rFonts w:cs="Arial"/>
          <w:b/>
          <w:bCs/>
          <w:sz w:val="20"/>
        </w:rPr>
        <w:t> </w:t>
      </w:r>
      <w:proofErr w:type="spellStart"/>
      <w:r w:rsidRPr="002F5474">
        <w:rPr>
          <w:rFonts w:cs="Arial"/>
          <w:b/>
          <w:bCs/>
          <w:sz w:val="20"/>
        </w:rPr>
        <w:t>Läderach</w:t>
      </w:r>
      <w:proofErr w:type="spellEnd"/>
      <w:r w:rsidRPr="002F5474">
        <w:rPr>
          <w:rFonts w:cs="Arial"/>
          <w:b/>
          <w:bCs/>
          <w:sz w:val="20"/>
        </w:rPr>
        <w:br/>
        <w:t xml:space="preserve">Eva Brauer </w:t>
      </w:r>
      <w:proofErr w:type="spellStart"/>
      <w:r w:rsidRPr="002F5474">
        <w:rPr>
          <w:rFonts w:cs="Arial"/>
          <w:b/>
          <w:bCs/>
          <w:sz w:val="20"/>
        </w:rPr>
        <w:t>Pelzner</w:t>
      </w:r>
      <w:proofErr w:type="spellEnd"/>
      <w:r w:rsidRPr="002F5474">
        <w:rPr>
          <w:rFonts w:cs="Arial"/>
          <w:b/>
          <w:bCs/>
          <w:sz w:val="20"/>
        </w:rPr>
        <w:br/>
        <w:t>Nadine </w:t>
      </w:r>
      <w:proofErr w:type="spellStart"/>
      <w:r w:rsidRPr="002F5474">
        <w:rPr>
          <w:rFonts w:cs="Arial"/>
          <w:b/>
          <w:bCs/>
          <w:sz w:val="20"/>
        </w:rPr>
        <w:t>Rhomberg</w:t>
      </w:r>
      <w:proofErr w:type="spellEnd"/>
      <w:r w:rsidRPr="002F5474">
        <w:rPr>
          <w:rFonts w:cs="Arial"/>
          <w:b/>
          <w:bCs/>
          <w:sz w:val="20"/>
        </w:rPr>
        <w:br/>
      </w:r>
      <w:proofErr w:type="spellStart"/>
      <w:r w:rsidRPr="002F5474">
        <w:rPr>
          <w:rFonts w:cs="Arial"/>
          <w:b/>
          <w:bCs/>
          <w:sz w:val="20"/>
        </w:rPr>
        <w:t>Salmo</w:t>
      </w:r>
      <w:proofErr w:type="spellEnd"/>
      <w:r w:rsidRPr="002F5474">
        <w:rPr>
          <w:rFonts w:cs="Arial"/>
          <w:b/>
          <w:bCs/>
          <w:sz w:val="20"/>
        </w:rPr>
        <w:t xml:space="preserve"> </w:t>
      </w:r>
      <w:proofErr w:type="spellStart"/>
      <w:r w:rsidRPr="002F5474">
        <w:rPr>
          <w:rFonts w:cs="Arial"/>
          <w:b/>
          <w:bCs/>
          <w:sz w:val="20"/>
        </w:rPr>
        <w:t>Suyo</w:t>
      </w:r>
      <w:proofErr w:type="spellEnd"/>
      <w:r w:rsidRPr="002F5474">
        <w:rPr>
          <w:rFonts w:cs="Arial"/>
          <w:b/>
          <w:bCs/>
          <w:sz w:val="20"/>
        </w:rPr>
        <w:t> Salazar Gutierrez</w:t>
      </w:r>
      <w:r w:rsidRPr="002F5474">
        <w:rPr>
          <w:rFonts w:cs="Arial"/>
          <w:b/>
          <w:bCs/>
          <w:sz w:val="20"/>
        </w:rPr>
        <w:br/>
      </w:r>
      <w:proofErr w:type="spellStart"/>
      <w:r w:rsidRPr="002F5474">
        <w:rPr>
          <w:rFonts w:cs="Arial"/>
          <w:b/>
          <w:bCs/>
          <w:sz w:val="20"/>
        </w:rPr>
        <w:t>Joane</w:t>
      </w:r>
      <w:proofErr w:type="spellEnd"/>
      <w:r w:rsidRPr="002F5474">
        <w:rPr>
          <w:rFonts w:cs="Arial"/>
          <w:b/>
          <w:bCs/>
          <w:sz w:val="20"/>
        </w:rPr>
        <w:t> Schelling</w:t>
      </w:r>
      <w:r w:rsidRPr="002F5474">
        <w:rPr>
          <w:rFonts w:cs="Arial"/>
          <w:b/>
          <w:bCs/>
          <w:sz w:val="20"/>
        </w:rPr>
        <w:br/>
        <w:t>Cindy </w:t>
      </w:r>
      <w:proofErr w:type="spellStart"/>
      <w:r w:rsidRPr="002F5474">
        <w:rPr>
          <w:rFonts w:cs="Arial"/>
          <w:b/>
          <w:bCs/>
          <w:sz w:val="20"/>
        </w:rPr>
        <w:t>Schrepfer</w:t>
      </w:r>
      <w:proofErr w:type="spellEnd"/>
      <w:r w:rsidRPr="002F5474">
        <w:rPr>
          <w:rFonts w:cs="Arial"/>
          <w:b/>
          <w:bCs/>
          <w:sz w:val="20"/>
        </w:rPr>
        <w:br/>
      </w:r>
      <w:proofErr w:type="spellStart"/>
      <w:r w:rsidRPr="002F5474">
        <w:rPr>
          <w:rFonts w:cs="Arial"/>
          <w:b/>
          <w:bCs/>
          <w:sz w:val="20"/>
        </w:rPr>
        <w:t>Leandra</w:t>
      </w:r>
      <w:proofErr w:type="spellEnd"/>
      <w:r w:rsidRPr="002F5474">
        <w:rPr>
          <w:rFonts w:cs="Arial"/>
          <w:b/>
          <w:bCs/>
          <w:sz w:val="20"/>
        </w:rPr>
        <w:t> Wolf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Idee und Konzeption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Alexandra Althoff</w:t>
      </w:r>
      <w:r>
        <w:rPr>
          <w:rFonts w:cs="Arial"/>
          <w:b/>
          <w:bCs/>
          <w:sz w:val="20"/>
        </w:rPr>
        <w:t xml:space="preserve">, </w:t>
      </w:r>
      <w:hyperlink r:id="rId7" w:history="1">
        <w:r w:rsidRPr="002F5474">
          <w:rPr>
            <w:rStyle w:val="Hyperlink"/>
            <w:rFonts w:cs="Arial"/>
            <w:b/>
            <w:bCs/>
            <w:sz w:val="20"/>
          </w:rPr>
          <w:t>Lothar </w:t>
        </w:r>
        <w:proofErr w:type="spellStart"/>
        <w:r w:rsidRPr="002F5474">
          <w:rPr>
            <w:rStyle w:val="Hyperlink"/>
            <w:rFonts w:cs="Arial"/>
            <w:b/>
            <w:bCs/>
            <w:sz w:val="20"/>
          </w:rPr>
          <w:t>Kittstein</w:t>
        </w:r>
        <w:proofErr w:type="spellEnd"/>
      </w:hyperlink>
      <w:r>
        <w:rPr>
          <w:rFonts w:cs="Arial"/>
          <w:b/>
          <w:bCs/>
          <w:sz w:val="20"/>
        </w:rPr>
        <w:t xml:space="preserve">, </w:t>
      </w:r>
      <w:r w:rsidRPr="002F5474">
        <w:rPr>
          <w:rFonts w:cs="Arial"/>
          <w:b/>
          <w:bCs/>
          <w:sz w:val="20"/>
        </w:rPr>
        <w:t>Bernhard Mikeska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Text</w:t>
      </w:r>
      <w:r>
        <w:rPr>
          <w:rFonts w:cs="Arial"/>
          <w:b/>
          <w:bCs/>
          <w:sz w:val="20"/>
        </w:rPr>
        <w:t xml:space="preserve"> </w:t>
      </w:r>
      <w:hyperlink r:id="rId8" w:history="1">
        <w:r w:rsidRPr="002F5474">
          <w:rPr>
            <w:rStyle w:val="Hyperlink"/>
            <w:rFonts w:cs="Arial"/>
            <w:b/>
            <w:bCs/>
            <w:sz w:val="20"/>
          </w:rPr>
          <w:t>Lothar </w:t>
        </w:r>
        <w:proofErr w:type="spellStart"/>
        <w:r w:rsidRPr="002F5474">
          <w:rPr>
            <w:rStyle w:val="Hyperlink"/>
            <w:rFonts w:cs="Arial"/>
            <w:b/>
            <w:bCs/>
            <w:sz w:val="20"/>
          </w:rPr>
          <w:t>Kittstein</w:t>
        </w:r>
        <w:proofErr w:type="spellEnd"/>
      </w:hyperlink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Regie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Bernhard Mikeska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Dramaturgie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Alexandra Althoff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Bühnenbild</w:t>
      </w:r>
      <w:r>
        <w:rPr>
          <w:rFonts w:cs="Arial"/>
          <w:b/>
          <w:bCs/>
          <w:sz w:val="20"/>
        </w:rPr>
        <w:t xml:space="preserve"> </w:t>
      </w:r>
      <w:hyperlink r:id="rId9" w:history="1">
        <w:proofErr w:type="spellStart"/>
        <w:r w:rsidRPr="002F5474">
          <w:rPr>
            <w:rStyle w:val="Hyperlink"/>
            <w:rFonts w:cs="Arial"/>
            <w:b/>
            <w:bCs/>
            <w:sz w:val="20"/>
          </w:rPr>
          <w:t>Maira</w:t>
        </w:r>
        <w:proofErr w:type="spellEnd"/>
        <w:r w:rsidRPr="002F5474">
          <w:rPr>
            <w:rStyle w:val="Hyperlink"/>
            <w:rFonts w:cs="Arial"/>
            <w:b/>
            <w:bCs/>
            <w:sz w:val="20"/>
          </w:rPr>
          <w:t> Bieler</w:t>
        </w:r>
      </w:hyperlink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Kostümbild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Ruth Wulffen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Sound Design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Knut Jensen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360°-Video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RAUM+ZEIT (Althoff/</w:t>
      </w:r>
      <w:proofErr w:type="spellStart"/>
      <w:r w:rsidRPr="002F5474">
        <w:rPr>
          <w:rFonts w:cs="Arial"/>
          <w:b/>
          <w:bCs/>
          <w:sz w:val="20"/>
        </w:rPr>
        <w:t>Kittstein</w:t>
      </w:r>
      <w:proofErr w:type="spellEnd"/>
      <w:r w:rsidRPr="002F5474">
        <w:rPr>
          <w:rFonts w:cs="Arial"/>
          <w:b/>
          <w:bCs/>
          <w:sz w:val="20"/>
        </w:rPr>
        <w:t>/Mikeska)</w:t>
      </w:r>
      <w:r w:rsidRPr="002F5474">
        <w:rPr>
          <w:rFonts w:cs="Arial"/>
          <w:b/>
          <w:bCs/>
          <w:sz w:val="20"/>
        </w:rPr>
        <w:br/>
        <w:t>Heimspiel GmbH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Licht</w:t>
      </w:r>
      <w:r>
        <w:rPr>
          <w:rFonts w:cs="Arial"/>
          <w:b/>
          <w:bCs/>
          <w:sz w:val="20"/>
        </w:rPr>
        <w:t xml:space="preserve"> </w:t>
      </w:r>
      <w:proofErr w:type="spellStart"/>
      <w:r w:rsidRPr="002F5474">
        <w:rPr>
          <w:rFonts w:cs="Arial"/>
          <w:b/>
          <w:bCs/>
          <w:sz w:val="20"/>
        </w:rPr>
        <w:t>Rasmus</w:t>
      </w:r>
      <w:proofErr w:type="spellEnd"/>
      <w:r w:rsidRPr="002F5474">
        <w:rPr>
          <w:rFonts w:cs="Arial"/>
          <w:b/>
          <w:bCs/>
          <w:sz w:val="20"/>
        </w:rPr>
        <w:t> Stahel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Regieassistenz</w:t>
      </w:r>
      <w:r>
        <w:rPr>
          <w:rFonts w:cs="Arial"/>
          <w:b/>
          <w:bCs/>
          <w:sz w:val="20"/>
        </w:rPr>
        <w:t xml:space="preserve"> </w:t>
      </w:r>
      <w:proofErr w:type="gramStart"/>
      <w:r w:rsidRPr="002F5474">
        <w:rPr>
          <w:rFonts w:cs="Arial"/>
          <w:b/>
          <w:bCs/>
          <w:sz w:val="20"/>
        </w:rPr>
        <w:t>Philipp  Stevens</w:t>
      </w:r>
      <w:proofErr w:type="gramEnd"/>
    </w:p>
    <w:p w:rsidR="002F5474" w:rsidRPr="002F5474" w:rsidRDefault="002F5474" w:rsidP="002F5474">
      <w:pPr>
        <w:rPr>
          <w:rFonts w:cs="Arial"/>
          <w:b/>
          <w:bCs/>
          <w:sz w:val="20"/>
        </w:rPr>
      </w:pPr>
      <w:r w:rsidRPr="002F5474">
        <w:rPr>
          <w:rFonts w:cs="Arial"/>
          <w:b/>
          <w:bCs/>
          <w:sz w:val="20"/>
        </w:rPr>
        <w:t>Bühnen- und Kostümbildassistenz</w:t>
      </w:r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Greta Wilhelm</w:t>
      </w:r>
    </w:p>
    <w:p w:rsidR="002F5474" w:rsidRPr="002F5474" w:rsidRDefault="002F5474" w:rsidP="002F5474">
      <w:pPr>
        <w:rPr>
          <w:rFonts w:cs="Arial"/>
          <w:b/>
          <w:bCs/>
          <w:sz w:val="20"/>
        </w:rPr>
      </w:pPr>
      <w:proofErr w:type="spellStart"/>
      <w:r w:rsidRPr="002F5474">
        <w:rPr>
          <w:rFonts w:cs="Arial"/>
          <w:b/>
          <w:bCs/>
          <w:sz w:val="20"/>
        </w:rPr>
        <w:t>Regiehospitanz</w:t>
      </w:r>
      <w:proofErr w:type="spellEnd"/>
      <w:r>
        <w:rPr>
          <w:rFonts w:cs="Arial"/>
          <w:b/>
          <w:bCs/>
          <w:sz w:val="20"/>
        </w:rPr>
        <w:t xml:space="preserve"> </w:t>
      </w:r>
      <w:r w:rsidRPr="002F5474">
        <w:rPr>
          <w:rFonts w:cs="Arial"/>
          <w:b/>
          <w:bCs/>
          <w:sz w:val="20"/>
        </w:rPr>
        <w:t>Vivienne Vogt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0"/>
      <w:headerReference w:type="first" r:id="rId11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44CD5"/>
    <w:rsid w:val="00266038"/>
    <w:rsid w:val="002F5474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96BE5"/>
    <w:rsid w:val="005F665C"/>
    <w:rsid w:val="006074CC"/>
    <w:rsid w:val="0078126D"/>
    <w:rsid w:val="007A0CB7"/>
    <w:rsid w:val="007C3AE8"/>
    <w:rsid w:val="007F5613"/>
    <w:rsid w:val="00801C1F"/>
    <w:rsid w:val="00882C70"/>
    <w:rsid w:val="009906A4"/>
    <w:rsid w:val="009B70A2"/>
    <w:rsid w:val="00A038E2"/>
    <w:rsid w:val="00A8268B"/>
    <w:rsid w:val="00A8687B"/>
    <w:rsid w:val="00AA789F"/>
    <w:rsid w:val="00AE0AEB"/>
    <w:rsid w:val="00B237C7"/>
    <w:rsid w:val="00B71D23"/>
    <w:rsid w:val="00B82C1A"/>
    <w:rsid w:val="00BD01E7"/>
    <w:rsid w:val="00BE6973"/>
    <w:rsid w:val="00C27D0B"/>
    <w:rsid w:val="00C36CC6"/>
    <w:rsid w:val="00C36F5B"/>
    <w:rsid w:val="00C6392F"/>
    <w:rsid w:val="00D262C1"/>
    <w:rsid w:val="00D26F89"/>
    <w:rsid w:val="00D72024"/>
    <w:rsid w:val="00E161C5"/>
    <w:rsid w:val="00E57153"/>
    <w:rsid w:val="00E6715D"/>
    <w:rsid w:val="00E771D9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FED8F43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487530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3171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1206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83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2694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8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0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8695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3984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14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274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89208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2751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6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4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9973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0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88874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1170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0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199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1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513293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5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76168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5755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6114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8362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1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1902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35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7651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2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09247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6901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1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943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3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9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6614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2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1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414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0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308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8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1376/lothar-kittstein?origin=3055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1376/lothar-kittstein?origin=3055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1381/maira-bieler?origin=305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134</Words>
  <Characters>1221</Characters>
  <Application>Microsoft Office Word</Application>
  <DocSecurity>0</DocSecurity>
  <Lines>58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4</cp:revision>
  <cp:lastPrinted>2024-06-24T13:56:00Z</cp:lastPrinted>
  <dcterms:created xsi:type="dcterms:W3CDTF">2024-10-21T11:22:00Z</dcterms:created>
  <dcterms:modified xsi:type="dcterms:W3CDTF">2024-10-21T13:11:00Z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